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728C0" w14:textId="4E8B4387" w:rsidR="00876392" w:rsidRPr="00B43055" w:rsidRDefault="00B43055">
      <w:pPr>
        <w:rPr>
          <w:rFonts w:ascii="Helvetica" w:hAnsi="Helvetica"/>
          <w:b/>
          <w:bCs/>
          <w:color w:val="3336A0"/>
          <w:sz w:val="30"/>
          <w:szCs w:val="30"/>
        </w:rPr>
      </w:pPr>
      <w:r w:rsidRPr="00B43055">
        <w:rPr>
          <w:rFonts w:ascii="Helvetica" w:hAnsi="Helvetica"/>
          <w:b/>
          <w:bCs/>
          <w:color w:val="3336A0"/>
          <w:sz w:val="30"/>
          <w:szCs w:val="30"/>
        </w:rPr>
        <w:t>Polyvocal Workshop Series | Participant Consent Form</w:t>
      </w:r>
    </w:p>
    <w:p w14:paraId="5B52283C" w14:textId="0736A843" w:rsidR="00B43055" w:rsidRPr="00B43055" w:rsidRDefault="00B43055">
      <w:pPr>
        <w:rPr>
          <w:rFonts w:ascii="Helvetica" w:hAnsi="Helvetica"/>
          <w:color w:val="CB4D43"/>
          <w:sz w:val="24"/>
          <w:szCs w:val="24"/>
        </w:rPr>
      </w:pPr>
      <w:r w:rsidRPr="00B43055">
        <w:rPr>
          <w:rFonts w:ascii="Helvetica" w:hAnsi="Helvetica"/>
          <w:color w:val="CB4D43"/>
          <w:sz w:val="24"/>
          <w:szCs w:val="24"/>
        </w:rPr>
        <w:t>[insert name, organi</w:t>
      </w:r>
      <w:r>
        <w:rPr>
          <w:rFonts w:ascii="Helvetica" w:hAnsi="Helvetica"/>
          <w:color w:val="CB4D43"/>
          <w:sz w:val="24"/>
          <w:szCs w:val="24"/>
        </w:rPr>
        <w:t>s</w:t>
      </w:r>
      <w:r w:rsidRPr="00B43055">
        <w:rPr>
          <w:rFonts w:ascii="Helvetica" w:hAnsi="Helvetica"/>
          <w:color w:val="CB4D43"/>
          <w:sz w:val="24"/>
          <w:szCs w:val="24"/>
        </w:rPr>
        <w:t>ation, and contact details of project lead here]</w:t>
      </w:r>
    </w:p>
    <w:p w14:paraId="7925B18D" w14:textId="1AE6CBE3" w:rsidR="00876392" w:rsidRPr="00B43055" w:rsidRDefault="00876392">
      <w:pPr>
        <w:rPr>
          <w:rFonts w:ascii="Helvetica" w:hAnsi="Helvetica"/>
          <w:sz w:val="24"/>
          <w:szCs w:val="24"/>
        </w:rPr>
      </w:pPr>
      <w:r w:rsidRPr="00B43055">
        <w:rPr>
          <w:rFonts w:ascii="Helvetica" w:hAnsi="Helvetica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703DCC9F" wp14:editId="1D7497C1">
                <wp:simplePos x="0" y="0"/>
                <wp:positionH relativeFrom="column">
                  <wp:posOffset>4856480</wp:posOffset>
                </wp:positionH>
                <wp:positionV relativeFrom="paragraph">
                  <wp:posOffset>167431</wp:posOffset>
                </wp:positionV>
                <wp:extent cx="1104900" cy="51308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 xmlns:w16du="http://schemas.microsoft.com/office/word/2023/wordml/word16du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BD0DD0" w14:textId="77777777" w:rsidR="00876392" w:rsidRPr="00876392" w:rsidRDefault="00876392" w:rsidP="0087639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876392">
                              <w:rPr>
                                <w:rFonts w:ascii="Helvetica" w:hAnsi="Helvetica"/>
                                <w:b/>
                                <w:i/>
                                <w:sz w:val="20"/>
                                <w:szCs w:val="20"/>
                              </w:rPr>
                              <w:t>Please initial boxes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type w14:anchorId="703DCC9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82.4pt;margin-top:13.2pt;width:87pt;height:40.4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" filled="f" stroked="f">
                <v:textbox>
                  <w:txbxContent>
                    <w:p w14:paraId="6ABD0DD0" w14:textId="77777777" w:rsidR="00876392" w:rsidRPr="00876392" w:rsidRDefault="00876392" w:rsidP="00876392">
                      <w:pPr>
                        <w:jc w:val="center"/>
                        <w:rPr>
                          <w:rFonts w:ascii="Helvetica" w:hAnsi="Helvetica"/>
                          <w:b/>
                          <w:i/>
                          <w:sz w:val="20"/>
                          <w:szCs w:val="20"/>
                        </w:rPr>
                      </w:pPr>
                      <w:r w:rsidRPr="00876392">
                        <w:rPr>
                          <w:rFonts w:ascii="Helvetica" w:hAnsi="Helvetica"/>
                          <w:b/>
                          <w:i/>
                          <w:sz w:val="20"/>
                          <w:szCs w:val="20"/>
                        </w:rPr>
                        <w:t>Please initial boxes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43055">
        <w:rPr>
          <w:rFonts w:ascii="Helvetica" w:hAnsi="Helvetica"/>
          <w:sz w:val="24"/>
          <w:szCs w:val="24"/>
        </w:rPr>
        <w:t>Please initial each statement:</w:t>
      </w:r>
    </w:p>
    <w:p w14:paraId="33E049DB" w14:textId="2ACE5EDA" w:rsidR="0057617C" w:rsidRPr="00B43055" w:rsidRDefault="00876392">
      <w:pPr>
        <w:rPr>
          <w:rFonts w:ascii="Helvetica" w:hAnsi="Helvetica"/>
          <w:sz w:val="24"/>
          <w:szCs w:val="24"/>
        </w:rPr>
      </w:pPr>
      <w:r w:rsidRPr="00B43055">
        <w:rPr>
          <w:rFonts w:ascii="Helvetica" w:hAnsi="Helvetica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502592" behindDoc="0" locked="0" layoutInCell="1" allowOverlap="1" wp14:anchorId="758E1F85" wp14:editId="3C9F9FD2">
                <wp:simplePos x="0" y="0"/>
                <wp:positionH relativeFrom="column">
                  <wp:posOffset>5215255</wp:posOffset>
                </wp:positionH>
                <wp:positionV relativeFrom="paragraph">
                  <wp:posOffset>247824</wp:posOffset>
                </wp:positionV>
                <wp:extent cx="406400" cy="393700"/>
                <wp:effectExtent l="50800" t="25400" r="63500" b="76200"/>
                <wp:wrapThrough wrapText="bothSides">
                  <wp:wrapPolygon edited="0">
                    <wp:start x="-675" y="-1394"/>
                    <wp:lineTo x="-2700" y="-697"/>
                    <wp:lineTo x="-2700" y="21600"/>
                    <wp:lineTo x="-1350" y="25084"/>
                    <wp:lineTo x="23625" y="25084"/>
                    <wp:lineTo x="24300" y="10452"/>
                    <wp:lineTo x="22275" y="0"/>
                    <wp:lineTo x="22275" y="-1394"/>
                    <wp:lineTo x="-675" y="-1394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93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2B879479" id="Rectangle 4" o:spid="_x0000_s1026" style="position:absolute;margin-left:410.65pt;margin-top:19.5pt;width:32pt;height:31pt;z-index: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" filled="f" strokecolor="#7f7f7f [1612]"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43055">
        <w:rPr>
          <w:rFonts w:ascii="Helvetica" w:hAnsi="Helvetica"/>
          <w:sz w:val="24"/>
          <w:szCs w:val="24"/>
        </w:rPr>
        <w:tab/>
      </w:r>
      <w:r w:rsidRPr="00B43055">
        <w:rPr>
          <w:rFonts w:ascii="Helvetica" w:hAnsi="Helvetica"/>
          <w:sz w:val="24"/>
          <w:szCs w:val="24"/>
        </w:rPr>
        <w:tab/>
      </w:r>
      <w:r w:rsidRPr="00B43055">
        <w:rPr>
          <w:rFonts w:ascii="Helvetica" w:hAnsi="Helvetica"/>
          <w:sz w:val="24"/>
          <w:szCs w:val="24"/>
        </w:rPr>
        <w:tab/>
      </w:r>
      <w:r w:rsidRPr="00B43055">
        <w:rPr>
          <w:rFonts w:ascii="Helvetica" w:hAnsi="Helvetica"/>
          <w:sz w:val="24"/>
          <w:szCs w:val="24"/>
        </w:rPr>
        <w:tab/>
      </w:r>
      <w:r w:rsidRPr="00B43055">
        <w:rPr>
          <w:rFonts w:ascii="Helvetica" w:hAnsi="Helvetica"/>
          <w:sz w:val="24"/>
          <w:szCs w:val="24"/>
        </w:rPr>
        <w:tab/>
      </w:r>
      <w:r w:rsidRPr="00B43055">
        <w:rPr>
          <w:rFonts w:ascii="Helvetica" w:hAnsi="Helvetica"/>
          <w:sz w:val="24"/>
          <w:szCs w:val="24"/>
        </w:rPr>
        <w:tab/>
      </w:r>
      <w:r w:rsidRPr="00B43055">
        <w:rPr>
          <w:rFonts w:ascii="Helvetica" w:hAnsi="Helvetica"/>
          <w:sz w:val="24"/>
          <w:szCs w:val="24"/>
        </w:rPr>
        <w:tab/>
      </w:r>
      <w:r w:rsidRPr="00B43055">
        <w:rPr>
          <w:rFonts w:ascii="Helvetica" w:hAnsi="Helvetica"/>
          <w:sz w:val="24"/>
          <w:szCs w:val="24"/>
        </w:rPr>
        <w:tab/>
      </w:r>
      <w:r w:rsidRPr="00B43055">
        <w:rPr>
          <w:rFonts w:ascii="Helvetica" w:hAnsi="Helvetica"/>
          <w:sz w:val="24"/>
          <w:szCs w:val="24"/>
        </w:rPr>
        <w:tab/>
      </w:r>
      <w:r w:rsidRPr="00B43055">
        <w:rPr>
          <w:rFonts w:ascii="Helvetica" w:hAnsi="Helvetica"/>
          <w:sz w:val="24"/>
          <w:szCs w:val="24"/>
        </w:rPr>
        <w:tab/>
      </w:r>
    </w:p>
    <w:p w14:paraId="30EAD96F" w14:textId="77777777" w:rsidR="00876392" w:rsidRPr="00B43055" w:rsidRDefault="00A654CA" w:rsidP="00876392">
      <w:pPr>
        <w:pStyle w:val="ListBullet"/>
        <w:rPr>
          <w:rFonts w:ascii="Helvetica" w:hAnsi="Helvetica"/>
          <w:sz w:val="24"/>
          <w:szCs w:val="24"/>
        </w:rPr>
      </w:pPr>
      <w:r w:rsidRPr="00B43055">
        <w:rPr>
          <w:rFonts w:ascii="Helvetica" w:hAnsi="Helvetica"/>
          <w:sz w:val="24"/>
          <w:szCs w:val="24"/>
        </w:rPr>
        <w:t>I have read and understood the participant information sheet</w:t>
      </w:r>
      <w:r w:rsidR="00876392" w:rsidRPr="00B43055">
        <w:rPr>
          <w:rFonts w:ascii="Helvetica" w:hAnsi="Helvetica"/>
          <w:sz w:val="24"/>
          <w:szCs w:val="24"/>
        </w:rPr>
        <w:t xml:space="preserve">; I have had </w:t>
      </w:r>
    </w:p>
    <w:p w14:paraId="4B0BE8EA" w14:textId="77777777" w:rsidR="00876392" w:rsidRPr="00B43055" w:rsidRDefault="00876392" w:rsidP="00876392">
      <w:pPr>
        <w:pStyle w:val="ListBullet"/>
        <w:numPr>
          <w:ilvl w:val="0"/>
          <w:numId w:val="0"/>
        </w:numPr>
        <w:ind w:left="360"/>
        <w:rPr>
          <w:rFonts w:ascii="Helvetica" w:hAnsi="Helvetica"/>
          <w:sz w:val="24"/>
          <w:szCs w:val="24"/>
        </w:rPr>
      </w:pPr>
      <w:r w:rsidRPr="00B43055">
        <w:rPr>
          <w:rFonts w:ascii="Helvetica" w:hAnsi="Helvetica"/>
          <w:sz w:val="24"/>
          <w:szCs w:val="24"/>
        </w:rPr>
        <w:t xml:space="preserve">an opportunity to consider the information, ask questions by email, and </w:t>
      </w:r>
    </w:p>
    <w:p w14:paraId="05417386" w14:textId="06706CAB" w:rsidR="00876392" w:rsidRPr="00B43055" w:rsidRDefault="00876392" w:rsidP="00876392">
      <w:pPr>
        <w:pStyle w:val="ListBullet"/>
        <w:numPr>
          <w:ilvl w:val="0"/>
          <w:numId w:val="0"/>
        </w:numPr>
        <w:ind w:left="360"/>
        <w:rPr>
          <w:rFonts w:ascii="Helvetica" w:hAnsi="Helvetica"/>
          <w:sz w:val="24"/>
          <w:szCs w:val="24"/>
        </w:rPr>
      </w:pPr>
      <w:r w:rsidRPr="00B43055">
        <w:rPr>
          <w:rFonts w:ascii="Helvetica" w:hAnsi="Helvetica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6067E689" wp14:editId="2DD42834">
                <wp:simplePos x="0" y="0"/>
                <wp:positionH relativeFrom="column">
                  <wp:posOffset>5219065</wp:posOffset>
                </wp:positionH>
                <wp:positionV relativeFrom="paragraph">
                  <wp:posOffset>83272</wp:posOffset>
                </wp:positionV>
                <wp:extent cx="406400" cy="393700"/>
                <wp:effectExtent l="50800" t="25400" r="63500" b="76200"/>
                <wp:wrapThrough wrapText="bothSides">
                  <wp:wrapPolygon edited="0">
                    <wp:start x="-675" y="-1394"/>
                    <wp:lineTo x="-2700" y="-697"/>
                    <wp:lineTo x="-2700" y="21600"/>
                    <wp:lineTo x="-1350" y="25084"/>
                    <wp:lineTo x="23625" y="25084"/>
                    <wp:lineTo x="24300" y="10452"/>
                    <wp:lineTo x="22275" y="0"/>
                    <wp:lineTo x="22275" y="-1394"/>
                    <wp:lineTo x="-675" y="-1394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93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2DABDB4F" id="Rectangle 2" o:spid="_x0000_s1026" style="position:absolute;margin-left:410.95pt;margin-top:6.55pt;width:32pt;height:31pt;z-index:25197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" filled="f" strokecolor="#7f7f7f [1612]"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43055">
        <w:rPr>
          <w:rFonts w:ascii="Helvetica" w:hAnsi="Helvetica"/>
          <w:sz w:val="24"/>
          <w:szCs w:val="24"/>
        </w:rPr>
        <w:t>(if so) have had these answered satisfactorily.</w:t>
      </w:r>
      <w:r w:rsidRPr="00B43055">
        <w:rPr>
          <w:rFonts w:ascii="Helvetica" w:hAnsi="Helvetica"/>
          <w:sz w:val="24"/>
          <w:szCs w:val="24"/>
        </w:rPr>
        <w:br/>
      </w:r>
    </w:p>
    <w:p w14:paraId="00DD7190" w14:textId="554E2449" w:rsidR="00876392" w:rsidRPr="00B43055" w:rsidRDefault="00A654CA" w:rsidP="00876392">
      <w:pPr>
        <w:pStyle w:val="ListBullet"/>
        <w:rPr>
          <w:rFonts w:ascii="Helvetica" w:hAnsi="Helvetica"/>
          <w:sz w:val="24"/>
          <w:szCs w:val="24"/>
        </w:rPr>
      </w:pPr>
      <w:r w:rsidRPr="00B43055">
        <w:rPr>
          <w:rFonts w:ascii="Helvetica" w:hAnsi="Helvetica"/>
          <w:sz w:val="24"/>
          <w:szCs w:val="24"/>
        </w:rPr>
        <w:t xml:space="preserve">I agree to take part in the workshop and understand it will involve </w:t>
      </w:r>
    </w:p>
    <w:p w14:paraId="3700FF18" w14:textId="31D2E554" w:rsidR="0057617C" w:rsidRPr="00B43055" w:rsidRDefault="00876392" w:rsidP="00876392">
      <w:pPr>
        <w:pStyle w:val="ListBullet"/>
        <w:numPr>
          <w:ilvl w:val="0"/>
          <w:numId w:val="0"/>
        </w:numPr>
        <w:ind w:left="360"/>
        <w:rPr>
          <w:rFonts w:ascii="Helvetica" w:hAnsi="Helvetica"/>
          <w:sz w:val="24"/>
          <w:szCs w:val="24"/>
        </w:rPr>
      </w:pPr>
      <w:r w:rsidRPr="00B43055">
        <w:rPr>
          <w:rFonts w:ascii="Helvetica" w:hAnsi="Helvetica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33B3AF30" wp14:editId="70069BF2">
                <wp:simplePos x="0" y="0"/>
                <wp:positionH relativeFrom="column">
                  <wp:posOffset>5215890</wp:posOffset>
                </wp:positionH>
                <wp:positionV relativeFrom="paragraph">
                  <wp:posOffset>339560</wp:posOffset>
                </wp:positionV>
                <wp:extent cx="406400" cy="393700"/>
                <wp:effectExtent l="50800" t="25400" r="63500" b="76200"/>
                <wp:wrapThrough wrapText="bothSides">
                  <wp:wrapPolygon edited="0">
                    <wp:start x="-675" y="-1394"/>
                    <wp:lineTo x="-2700" y="-697"/>
                    <wp:lineTo x="-2700" y="21600"/>
                    <wp:lineTo x="-1350" y="25084"/>
                    <wp:lineTo x="23625" y="25084"/>
                    <wp:lineTo x="24300" y="10452"/>
                    <wp:lineTo x="22275" y="0"/>
                    <wp:lineTo x="22275" y="-1394"/>
                    <wp:lineTo x="-675" y="-1394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93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043338BB" id="Rectangle 5" o:spid="_x0000_s1026" style="position:absolute;margin-left:410.7pt;margin-top:26.75pt;width:32pt;height:31pt;z-index:251600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" filled="f" strokecolor="#7f7f7f [1612]"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43055">
        <w:rPr>
          <w:rFonts w:ascii="Helvetica" w:hAnsi="Helvetica"/>
          <w:sz w:val="24"/>
          <w:szCs w:val="24"/>
        </w:rPr>
        <w:t>optional audio or visual recording.</w:t>
      </w:r>
      <w:r w:rsidRPr="00B43055">
        <w:rPr>
          <w:rFonts w:ascii="Helvetica" w:hAnsi="Helvetica"/>
          <w:sz w:val="24"/>
          <w:szCs w:val="24"/>
        </w:rPr>
        <w:br/>
      </w:r>
    </w:p>
    <w:p w14:paraId="7EF4F0A6" w14:textId="100A1660" w:rsidR="00876392" w:rsidRPr="00B43055" w:rsidRDefault="00A654CA">
      <w:pPr>
        <w:pStyle w:val="ListBullet"/>
        <w:rPr>
          <w:rFonts w:ascii="Helvetica" w:hAnsi="Helvetica"/>
          <w:sz w:val="24"/>
          <w:szCs w:val="24"/>
        </w:rPr>
      </w:pPr>
      <w:r w:rsidRPr="00B43055">
        <w:rPr>
          <w:rFonts w:ascii="Helvetica" w:hAnsi="Helvetica"/>
          <w:sz w:val="24"/>
          <w:szCs w:val="24"/>
        </w:rPr>
        <w:t>I understand</w:t>
      </w:r>
      <w:r w:rsidRPr="00B43055">
        <w:rPr>
          <w:rFonts w:ascii="Helvetica" w:hAnsi="Helvetica"/>
          <w:sz w:val="24"/>
          <w:szCs w:val="24"/>
        </w:rPr>
        <w:t xml:space="preserve"> I can choose whether to be anonymous, identified by first </w:t>
      </w:r>
    </w:p>
    <w:p w14:paraId="3C46FD22" w14:textId="2CCB717C" w:rsidR="0057617C" w:rsidRPr="00B43055" w:rsidRDefault="00A654CA" w:rsidP="00876392">
      <w:pPr>
        <w:pStyle w:val="ListBullet"/>
        <w:numPr>
          <w:ilvl w:val="0"/>
          <w:numId w:val="0"/>
        </w:numPr>
        <w:ind w:left="360"/>
        <w:rPr>
          <w:rFonts w:ascii="Helvetica" w:hAnsi="Helvetica"/>
          <w:sz w:val="24"/>
          <w:szCs w:val="24"/>
        </w:rPr>
      </w:pPr>
      <w:r w:rsidRPr="00B43055">
        <w:rPr>
          <w:rFonts w:ascii="Helvetica" w:hAnsi="Helvetica"/>
          <w:sz w:val="24"/>
          <w:szCs w:val="24"/>
        </w:rPr>
        <w:t>name, or identified by full name.</w:t>
      </w:r>
      <w:r w:rsidR="00876392" w:rsidRPr="00B43055">
        <w:rPr>
          <w:rFonts w:ascii="Helvetica" w:hAnsi="Helvetica"/>
          <w:sz w:val="24"/>
          <w:szCs w:val="24"/>
        </w:rPr>
        <w:br/>
      </w:r>
    </w:p>
    <w:p w14:paraId="0A69CAC9" w14:textId="0F0B8DFC" w:rsidR="0057617C" w:rsidRPr="00B43055" w:rsidRDefault="00876392">
      <w:pPr>
        <w:pStyle w:val="ListBullet"/>
        <w:rPr>
          <w:rFonts w:ascii="Helvetica" w:hAnsi="Helvetica"/>
          <w:sz w:val="24"/>
          <w:szCs w:val="24"/>
        </w:rPr>
      </w:pPr>
      <w:r w:rsidRPr="00B43055">
        <w:rPr>
          <w:rFonts w:ascii="Helvetica" w:hAnsi="Helvetica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37C7C0" wp14:editId="6DE3FDC3">
                <wp:simplePos x="0" y="0"/>
                <wp:positionH relativeFrom="column">
                  <wp:posOffset>5215890</wp:posOffset>
                </wp:positionH>
                <wp:positionV relativeFrom="paragraph">
                  <wp:posOffset>635</wp:posOffset>
                </wp:positionV>
                <wp:extent cx="406400" cy="393700"/>
                <wp:effectExtent l="50800" t="25400" r="63500" b="76200"/>
                <wp:wrapThrough wrapText="bothSides">
                  <wp:wrapPolygon edited="0">
                    <wp:start x="-675" y="-1394"/>
                    <wp:lineTo x="-2700" y="-697"/>
                    <wp:lineTo x="-2700" y="21600"/>
                    <wp:lineTo x="-1350" y="25084"/>
                    <wp:lineTo x="23625" y="25084"/>
                    <wp:lineTo x="24300" y="10452"/>
                    <wp:lineTo x="22275" y="0"/>
                    <wp:lineTo x="22275" y="-1394"/>
                    <wp:lineTo x="-675" y="-1394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93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08291FD" id="Rectangle 6" o:spid="_x0000_s1026" style="position:absolute;margin-left:410.7pt;margin-top:.05pt;width:32pt;height:3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" filled="f" strokecolor="#7f7f7f [1612]"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43055">
        <w:rPr>
          <w:rFonts w:ascii="Helvetica" w:hAnsi="Helvetica"/>
          <w:sz w:val="24"/>
          <w:szCs w:val="24"/>
        </w:rPr>
        <w:t>I agree that my contributions can be included in research outputs (e.g. exhibitions, publications, digital media).</w:t>
      </w:r>
      <w:r w:rsidRPr="00B43055">
        <w:rPr>
          <w:rFonts w:ascii="Helvetica" w:hAnsi="Helvetica"/>
          <w:sz w:val="24"/>
          <w:szCs w:val="24"/>
        </w:rPr>
        <w:br/>
      </w:r>
    </w:p>
    <w:p w14:paraId="1CDF5735" w14:textId="4952B438" w:rsidR="00876392" w:rsidRPr="00B43055" w:rsidRDefault="00876392">
      <w:pPr>
        <w:pStyle w:val="ListBullet"/>
        <w:rPr>
          <w:rFonts w:ascii="Helvetica" w:hAnsi="Helvetica"/>
          <w:sz w:val="24"/>
          <w:szCs w:val="24"/>
        </w:rPr>
      </w:pPr>
      <w:r w:rsidRPr="00B43055">
        <w:rPr>
          <w:rFonts w:ascii="Helvetica" w:hAnsi="Helvetica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2703A93B" wp14:editId="175B9790">
                <wp:simplePos x="0" y="0"/>
                <wp:positionH relativeFrom="column">
                  <wp:posOffset>5215890</wp:posOffset>
                </wp:positionH>
                <wp:positionV relativeFrom="paragraph">
                  <wp:posOffset>-635</wp:posOffset>
                </wp:positionV>
                <wp:extent cx="406400" cy="393700"/>
                <wp:effectExtent l="50800" t="25400" r="63500" b="76200"/>
                <wp:wrapThrough wrapText="bothSides">
                  <wp:wrapPolygon edited="0">
                    <wp:start x="-675" y="-1394"/>
                    <wp:lineTo x="-2700" y="-697"/>
                    <wp:lineTo x="-2700" y="21600"/>
                    <wp:lineTo x="-1350" y="25084"/>
                    <wp:lineTo x="23625" y="25084"/>
                    <wp:lineTo x="24300" y="10452"/>
                    <wp:lineTo x="22275" y="0"/>
                    <wp:lineTo x="22275" y="-1394"/>
                    <wp:lineTo x="-675" y="-1394"/>
                  </wp:wrapPolygon>
                </wp:wrapThrough>
                <wp:docPr id="1224258814" name="Rectangle 12242588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93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4BEA141A" id="Rectangle 1224258814" o:spid="_x0000_s1026" style="position:absolute;margin-left:410.7pt;margin-top:-.05pt;width:32pt;height:31pt;z-index:25198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" filled="f" strokecolor="#7f7f7f [1612]"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43055">
        <w:rPr>
          <w:rFonts w:ascii="Helvetica" w:hAnsi="Helvetica"/>
          <w:sz w:val="24"/>
          <w:szCs w:val="24"/>
        </w:rPr>
        <w:t xml:space="preserve">I understand my contributions may be edited for clarity or formatting, </w:t>
      </w:r>
    </w:p>
    <w:p w14:paraId="179534CC" w14:textId="445E7F6F" w:rsidR="0057617C" w:rsidRPr="00B43055" w:rsidRDefault="00876392" w:rsidP="00876392">
      <w:pPr>
        <w:pStyle w:val="ListBullet"/>
        <w:numPr>
          <w:ilvl w:val="0"/>
          <w:numId w:val="0"/>
        </w:numPr>
        <w:ind w:left="360"/>
        <w:rPr>
          <w:rFonts w:ascii="Helvetica" w:hAnsi="Helvetica"/>
          <w:sz w:val="24"/>
          <w:szCs w:val="24"/>
        </w:rPr>
      </w:pPr>
      <w:r w:rsidRPr="00B43055">
        <w:rPr>
          <w:rFonts w:ascii="Helvetica" w:hAnsi="Helvetica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DAF07B9" wp14:editId="45E27884">
                <wp:simplePos x="0" y="0"/>
                <wp:positionH relativeFrom="column">
                  <wp:posOffset>5215890</wp:posOffset>
                </wp:positionH>
                <wp:positionV relativeFrom="paragraph">
                  <wp:posOffset>284654</wp:posOffset>
                </wp:positionV>
                <wp:extent cx="406400" cy="393700"/>
                <wp:effectExtent l="50800" t="25400" r="63500" b="76200"/>
                <wp:wrapThrough wrapText="bothSides">
                  <wp:wrapPolygon edited="0">
                    <wp:start x="-675" y="-1394"/>
                    <wp:lineTo x="-2700" y="-697"/>
                    <wp:lineTo x="-2700" y="21600"/>
                    <wp:lineTo x="-1350" y="25084"/>
                    <wp:lineTo x="23625" y="25084"/>
                    <wp:lineTo x="24300" y="10452"/>
                    <wp:lineTo x="22275" y="0"/>
                    <wp:lineTo x="22275" y="-1394"/>
                    <wp:lineTo x="-675" y="-1394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93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16ABCB36" id="Rectangle 7" o:spid="_x0000_s1026" style="position:absolute;margin-left:410.7pt;margin-top:22.4pt;width:32pt;height:31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" filled="f" strokecolor="#7f7f7f [1612]"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43055">
        <w:rPr>
          <w:rFonts w:ascii="Helvetica" w:hAnsi="Helvetica"/>
          <w:sz w:val="24"/>
          <w:szCs w:val="24"/>
        </w:rPr>
        <w:t>but effort will be made to preserve the original meaning.</w:t>
      </w:r>
      <w:r w:rsidRPr="00B43055">
        <w:rPr>
          <w:rFonts w:ascii="Helvetica" w:hAnsi="Helvetica"/>
          <w:sz w:val="24"/>
          <w:szCs w:val="24"/>
        </w:rPr>
        <w:br/>
      </w:r>
    </w:p>
    <w:p w14:paraId="77AD6A48" w14:textId="0B1B59C2" w:rsidR="00876392" w:rsidRPr="00B43055" w:rsidRDefault="00A654CA">
      <w:pPr>
        <w:pStyle w:val="ListBullet"/>
        <w:rPr>
          <w:rFonts w:ascii="Helvetica" w:hAnsi="Helvetica"/>
          <w:sz w:val="24"/>
          <w:szCs w:val="24"/>
        </w:rPr>
      </w:pPr>
      <w:r w:rsidRPr="00B43055">
        <w:rPr>
          <w:rFonts w:ascii="Helvetica" w:hAnsi="Helvetica"/>
          <w:sz w:val="24"/>
          <w:szCs w:val="24"/>
        </w:rPr>
        <w:t xml:space="preserve">I agree that my anonymised data may be used in future research </w:t>
      </w:r>
    </w:p>
    <w:p w14:paraId="52173D4A" w14:textId="334F15EF" w:rsidR="0057617C" w:rsidRPr="00B43055" w:rsidRDefault="00876392" w:rsidP="00876392">
      <w:pPr>
        <w:pStyle w:val="ListBullet"/>
        <w:numPr>
          <w:ilvl w:val="0"/>
          <w:numId w:val="0"/>
        </w:numPr>
        <w:ind w:left="360"/>
        <w:rPr>
          <w:rFonts w:ascii="Helvetica" w:hAnsi="Helvetica"/>
          <w:sz w:val="24"/>
          <w:szCs w:val="24"/>
        </w:rPr>
      </w:pPr>
      <w:r w:rsidRPr="00B43055">
        <w:rPr>
          <w:rFonts w:ascii="Helvetica" w:hAnsi="Helvetica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58ACD781" wp14:editId="090BA360">
                <wp:simplePos x="0" y="0"/>
                <wp:positionH relativeFrom="column">
                  <wp:posOffset>5215890</wp:posOffset>
                </wp:positionH>
                <wp:positionV relativeFrom="paragraph">
                  <wp:posOffset>245284</wp:posOffset>
                </wp:positionV>
                <wp:extent cx="406400" cy="393700"/>
                <wp:effectExtent l="50800" t="25400" r="63500" b="76200"/>
                <wp:wrapThrough wrapText="bothSides">
                  <wp:wrapPolygon edited="0">
                    <wp:start x="-675" y="-1394"/>
                    <wp:lineTo x="-2700" y="-697"/>
                    <wp:lineTo x="-2700" y="21600"/>
                    <wp:lineTo x="-1350" y="25084"/>
                    <wp:lineTo x="23625" y="25084"/>
                    <wp:lineTo x="24300" y="10452"/>
                    <wp:lineTo x="22275" y="0"/>
                    <wp:lineTo x="22275" y="-1394"/>
                    <wp:lineTo x="-675" y="-1394"/>
                  </wp:wrapPolygon>
                </wp:wrapThrough>
                <wp:docPr id="1749583461" name="Rectangle 1749583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93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838E740" id="Rectangle 1749583461" o:spid="_x0000_s1026" style="position:absolute;margin-left:410.7pt;margin-top:19.3pt;width:32pt;height:31pt;z-index:25199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" filled="f" strokecolor="#7f7f7f [1612]"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43055">
        <w:rPr>
          <w:rFonts w:ascii="Helvetica" w:hAnsi="Helvetica"/>
          <w:sz w:val="24"/>
          <w:szCs w:val="24"/>
        </w:rPr>
        <w:t>or teaching.</w:t>
      </w:r>
      <w:r w:rsidRPr="00B43055">
        <w:rPr>
          <w:rFonts w:ascii="Helvetica" w:hAnsi="Helvetica"/>
          <w:sz w:val="24"/>
          <w:szCs w:val="24"/>
        </w:rPr>
        <w:br/>
      </w:r>
    </w:p>
    <w:p w14:paraId="60972F26" w14:textId="6CC2D28E" w:rsidR="0057617C" w:rsidRPr="00B43055" w:rsidRDefault="00A654CA">
      <w:pPr>
        <w:pStyle w:val="ListBullet"/>
        <w:rPr>
          <w:rFonts w:ascii="Helvetica" w:hAnsi="Helvetica"/>
          <w:sz w:val="24"/>
          <w:szCs w:val="24"/>
        </w:rPr>
      </w:pPr>
      <w:r w:rsidRPr="00B43055">
        <w:rPr>
          <w:rFonts w:ascii="Helvetica" w:hAnsi="Helvetica"/>
          <w:sz w:val="24"/>
          <w:szCs w:val="24"/>
        </w:rPr>
        <w:t>I understand that I can withdraw at any time.</w:t>
      </w:r>
    </w:p>
    <w:p w14:paraId="171F6085" w14:textId="3BFA0814" w:rsidR="0057617C" w:rsidRPr="00B43055" w:rsidRDefault="00A654CA" w:rsidP="00876392">
      <w:pPr>
        <w:rPr>
          <w:rFonts w:ascii="Helvetica" w:hAnsi="Helvetica"/>
          <w:sz w:val="24"/>
          <w:szCs w:val="24"/>
        </w:rPr>
      </w:pPr>
      <w:r w:rsidRPr="00B43055">
        <w:rPr>
          <w:rFonts w:ascii="Helvetica" w:hAnsi="Helvetica"/>
          <w:sz w:val="24"/>
          <w:szCs w:val="24"/>
        </w:rPr>
        <w:br/>
      </w:r>
    </w:p>
    <w:tbl>
      <w:tblPr>
        <w:tblW w:w="5000" w:type="pct"/>
        <w:jc w:val="center"/>
        <w:tblCellMar>
          <w:left w:w="0" w:type="dxa"/>
          <w:right w:w="284" w:type="dxa"/>
        </w:tblCellMar>
        <w:tblLook w:val="04A0" w:firstRow="1" w:lastRow="0" w:firstColumn="1" w:lastColumn="0" w:noHBand="0" w:noVBand="1"/>
      </w:tblPr>
      <w:tblGrid>
        <w:gridCol w:w="3829"/>
        <w:gridCol w:w="1431"/>
        <w:gridCol w:w="3380"/>
      </w:tblGrid>
      <w:tr w:rsidR="00876392" w:rsidRPr="00B43055" w14:paraId="0842494F" w14:textId="77777777" w:rsidTr="0089288F">
        <w:trPr>
          <w:trHeight w:val="2482"/>
          <w:jc w:val="center"/>
        </w:trPr>
        <w:tc>
          <w:tcPr>
            <w:tcW w:w="2216" w:type="pct"/>
            <w:shd w:val="clear" w:color="auto" w:fill="auto"/>
          </w:tcPr>
          <w:p w14:paraId="6EFF3479" w14:textId="77777777" w:rsidR="00876392" w:rsidRPr="00B43055" w:rsidRDefault="00876392" w:rsidP="0089288F">
            <w:pPr>
              <w:pBdr>
                <w:bottom w:val="single" w:sz="6" w:space="1" w:color="auto"/>
              </w:pBdr>
              <w:rPr>
                <w:rFonts w:ascii="Helvetica" w:hAnsi="Helvetica"/>
                <w:sz w:val="24"/>
                <w:szCs w:val="24"/>
              </w:rPr>
            </w:pPr>
          </w:p>
          <w:p w14:paraId="1B9C995A" w14:textId="78ECB83F" w:rsidR="00876392" w:rsidRPr="00B43055" w:rsidRDefault="00876392" w:rsidP="00B43055">
            <w:pPr>
              <w:rPr>
                <w:rFonts w:ascii="Helvetica" w:hAnsi="Helvetica"/>
                <w:sz w:val="24"/>
                <w:szCs w:val="24"/>
              </w:rPr>
            </w:pPr>
            <w:r w:rsidRPr="00B43055">
              <w:rPr>
                <w:rFonts w:ascii="Helvetica" w:hAnsi="Helvetica"/>
                <w:sz w:val="24"/>
                <w:szCs w:val="24"/>
              </w:rPr>
              <w:t>Name of participant</w:t>
            </w:r>
          </w:p>
          <w:p w14:paraId="61B3D2E2" w14:textId="77777777" w:rsidR="00876392" w:rsidRPr="00B43055" w:rsidRDefault="00876392" w:rsidP="0089288F">
            <w:pPr>
              <w:pBdr>
                <w:bottom w:val="single" w:sz="6" w:space="1" w:color="auto"/>
              </w:pBdr>
              <w:rPr>
                <w:rFonts w:ascii="Helvetica" w:hAnsi="Helvetica"/>
                <w:sz w:val="24"/>
                <w:szCs w:val="24"/>
              </w:rPr>
            </w:pPr>
          </w:p>
          <w:p w14:paraId="4AAE02FD" w14:textId="5696F974" w:rsidR="00876392" w:rsidRPr="00B43055" w:rsidRDefault="00B43055" w:rsidP="0089288F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Name of researcher</w:t>
            </w:r>
          </w:p>
        </w:tc>
        <w:tc>
          <w:tcPr>
            <w:tcW w:w="828" w:type="pct"/>
            <w:shd w:val="clear" w:color="auto" w:fill="auto"/>
          </w:tcPr>
          <w:p w14:paraId="10B58A6A" w14:textId="77777777" w:rsidR="00876392" w:rsidRPr="00B43055" w:rsidRDefault="00876392" w:rsidP="0089288F">
            <w:pPr>
              <w:pBdr>
                <w:bottom w:val="single" w:sz="6" w:space="1" w:color="auto"/>
              </w:pBdr>
              <w:rPr>
                <w:rFonts w:ascii="Helvetica" w:hAnsi="Helvetica"/>
                <w:sz w:val="24"/>
                <w:szCs w:val="24"/>
              </w:rPr>
            </w:pPr>
          </w:p>
          <w:p w14:paraId="424665CF" w14:textId="2C653250" w:rsidR="00876392" w:rsidRPr="00B43055" w:rsidRDefault="00876392" w:rsidP="00B43055">
            <w:pPr>
              <w:rPr>
                <w:rFonts w:ascii="Helvetica" w:hAnsi="Helvetica"/>
                <w:sz w:val="24"/>
                <w:szCs w:val="24"/>
              </w:rPr>
            </w:pPr>
            <w:r w:rsidRPr="00B43055">
              <w:rPr>
                <w:rFonts w:ascii="Helvetica" w:hAnsi="Helvetica"/>
                <w:sz w:val="24"/>
                <w:szCs w:val="24"/>
              </w:rPr>
              <w:t>Date</w:t>
            </w:r>
          </w:p>
          <w:p w14:paraId="21BC8AF2" w14:textId="77777777" w:rsidR="00876392" w:rsidRPr="00B43055" w:rsidRDefault="00876392" w:rsidP="0089288F">
            <w:pPr>
              <w:pBdr>
                <w:bottom w:val="single" w:sz="6" w:space="1" w:color="auto"/>
              </w:pBdr>
              <w:rPr>
                <w:rFonts w:ascii="Helvetica" w:hAnsi="Helvetica"/>
                <w:sz w:val="24"/>
                <w:szCs w:val="24"/>
              </w:rPr>
            </w:pPr>
          </w:p>
          <w:p w14:paraId="592B2A19" w14:textId="77777777" w:rsidR="00876392" w:rsidRPr="00B43055" w:rsidRDefault="00876392" w:rsidP="0089288F">
            <w:pPr>
              <w:rPr>
                <w:rFonts w:ascii="Helvetica" w:hAnsi="Helvetica"/>
                <w:sz w:val="24"/>
                <w:szCs w:val="24"/>
              </w:rPr>
            </w:pPr>
            <w:r w:rsidRPr="00B43055">
              <w:rPr>
                <w:rFonts w:ascii="Helvetica" w:hAnsi="Helvetica"/>
                <w:sz w:val="24"/>
                <w:szCs w:val="24"/>
              </w:rPr>
              <w:t>Date</w:t>
            </w:r>
          </w:p>
        </w:tc>
        <w:tc>
          <w:tcPr>
            <w:tcW w:w="1956" w:type="pct"/>
            <w:shd w:val="clear" w:color="auto" w:fill="auto"/>
          </w:tcPr>
          <w:p w14:paraId="67FAE628" w14:textId="77777777" w:rsidR="00876392" w:rsidRPr="00B43055" w:rsidRDefault="00876392" w:rsidP="0089288F">
            <w:pPr>
              <w:pBdr>
                <w:bottom w:val="single" w:sz="6" w:space="1" w:color="auto"/>
              </w:pBdr>
              <w:rPr>
                <w:rFonts w:ascii="Helvetica" w:hAnsi="Helvetica"/>
                <w:sz w:val="24"/>
                <w:szCs w:val="24"/>
              </w:rPr>
            </w:pPr>
          </w:p>
          <w:p w14:paraId="47F42EB8" w14:textId="4147F06B" w:rsidR="00876392" w:rsidRPr="00B43055" w:rsidRDefault="00876392" w:rsidP="00B43055">
            <w:pPr>
              <w:rPr>
                <w:rFonts w:ascii="Helvetica" w:hAnsi="Helvetica"/>
                <w:sz w:val="24"/>
                <w:szCs w:val="24"/>
              </w:rPr>
            </w:pPr>
            <w:r w:rsidRPr="00B43055">
              <w:rPr>
                <w:rFonts w:ascii="Helvetica" w:hAnsi="Helvetica"/>
                <w:sz w:val="24"/>
                <w:szCs w:val="24"/>
              </w:rPr>
              <w:t>Signature</w:t>
            </w:r>
          </w:p>
          <w:p w14:paraId="7DB12574" w14:textId="77777777" w:rsidR="00876392" w:rsidRPr="00B43055" w:rsidRDefault="00876392" w:rsidP="0089288F">
            <w:pPr>
              <w:pBdr>
                <w:bottom w:val="single" w:sz="6" w:space="1" w:color="auto"/>
              </w:pBdr>
              <w:rPr>
                <w:rFonts w:ascii="Helvetica" w:hAnsi="Helvetica"/>
                <w:sz w:val="24"/>
                <w:szCs w:val="24"/>
              </w:rPr>
            </w:pPr>
          </w:p>
          <w:p w14:paraId="0FF6C077" w14:textId="77777777" w:rsidR="00876392" w:rsidRPr="00B43055" w:rsidRDefault="00876392" w:rsidP="0089288F">
            <w:pPr>
              <w:rPr>
                <w:rFonts w:ascii="Helvetica" w:hAnsi="Helvetica"/>
                <w:sz w:val="24"/>
                <w:szCs w:val="24"/>
              </w:rPr>
            </w:pPr>
            <w:r w:rsidRPr="00B43055">
              <w:rPr>
                <w:rFonts w:ascii="Helvetica" w:hAnsi="Helvetica"/>
                <w:sz w:val="24"/>
                <w:szCs w:val="24"/>
              </w:rPr>
              <w:t>Signature</w:t>
            </w:r>
          </w:p>
        </w:tc>
      </w:tr>
    </w:tbl>
    <w:p w14:paraId="29C6877D" w14:textId="0214B20C" w:rsidR="0057617C" w:rsidRPr="00876392" w:rsidRDefault="0057617C">
      <w:pPr>
        <w:rPr>
          <w:rFonts w:ascii="Helvetica" w:hAnsi="Helvetica"/>
          <w:sz w:val="24"/>
          <w:szCs w:val="24"/>
        </w:rPr>
      </w:pPr>
    </w:p>
    <w:sectPr w:rsidR="0057617C" w:rsidRPr="0087639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822669BA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EastAsia" w:hAnsiTheme="minorHAnsi" w:cstheme="minorBidi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57617C"/>
    <w:rsid w:val="007315AA"/>
    <w:rsid w:val="00876392"/>
    <w:rsid w:val="00A654CA"/>
    <w:rsid w:val="00AA1D8D"/>
    <w:rsid w:val="00B43055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6D2BFA"/>
  <w14:defaultImageDpi w14:val="300"/>
  <w15:docId w15:val="{CE855EE2-4634-654D-8453-C3574F2A6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Abbott, Daisy</cp:lastModifiedBy>
  <cp:revision>3</cp:revision>
  <dcterms:created xsi:type="dcterms:W3CDTF">2025-04-24T16:05:00Z</dcterms:created>
  <dcterms:modified xsi:type="dcterms:W3CDTF">2025-05-27T10:51:00Z</dcterms:modified>
  <cp:category/>
</cp:coreProperties>
</file>